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888" w:rsidRDefault="00F42B13">
      <w:r>
        <w:pict>
          <v:rect id="_x0000_s1028" style="position:absolute;margin-left:0;margin-top:0;width:527pt;height:19.5pt;z-index:251658240;mso-width-percent:915;mso-position-horizontal:center;mso-position-horizontal-relative:margin;mso-position-vertical:top;mso-position-vertical-relative:margin;mso-width-percent:915" o:allowincell="f" filled="f" stroked="f">
            <v:textbox style="mso-next-textbox:#_x0000_s1028;mso-fit-shape-to-text:t" inset="0,0,0,0">
              <w:txbxContent>
                <w:tbl>
                  <w:tblPr>
                    <w:tblStyle w:val="TableGrid"/>
                    <w:tblW w:w="5000" w:type="pct"/>
                    <w:jc w:val="center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1215"/>
                  </w:tblGrid>
                  <w:tr w:rsidR="00D75959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4B29B" w:themeFill="accent1" w:themeFillTint="66"/>
                        <w:vAlign w:val="center"/>
                      </w:tcPr>
                      <w:p w:rsidR="00CD3888" w:rsidRDefault="00CD3888">
                        <w:pPr>
                          <w:pStyle w:val="NoSpacing"/>
                          <w:rPr>
                            <w:sz w:val="8"/>
                            <w:szCs w:val="8"/>
                          </w:rPr>
                        </w:pPr>
                      </w:p>
                    </w:tc>
                  </w:tr>
                  <w:tr w:rsidR="00D75959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D34817" w:themeFill="accent1"/>
                        <w:vAlign w:val="center"/>
                      </w:tcPr>
                      <w:p w:rsidR="00CD3888" w:rsidRDefault="00CD3888">
                        <w:pPr>
                          <w:pStyle w:val="NoSpacing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D75959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918485" w:themeFill="accent5"/>
                        <w:vAlign w:val="center"/>
                      </w:tcPr>
                      <w:p w:rsidR="00CD3888" w:rsidRDefault="00CD3888">
                        <w:pPr>
                          <w:pStyle w:val="NoSpacing"/>
                          <w:rPr>
                            <w:sz w:val="8"/>
                            <w:szCs w:val="8"/>
                          </w:rPr>
                        </w:pPr>
                      </w:p>
                    </w:tc>
                  </w:tr>
                </w:tbl>
                <w:p w:rsidR="00CD3888" w:rsidRDefault="00CD3888">
                  <w:pPr>
                    <w:spacing w:after="0" w:line="14" w:lineRule="exact"/>
                    <w:rPr>
                      <w:sz w:val="8"/>
                      <w:szCs w:val="8"/>
                    </w:rPr>
                  </w:pPr>
                </w:p>
              </w:txbxContent>
            </v:textbox>
            <w10:wrap anchorx="margin" anchory="margin"/>
          </v:rect>
        </w:pict>
      </w:r>
    </w:p>
    <w:sdt>
      <w:sdtPr>
        <w:id w:val="19890522"/>
        <w:placeholder>
          <w:docPart w:val="CAA6D67A959D4353AA8F6E70EFC824AC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11-12-15T00:00:00Z">
          <w:dateFormat w:val="M/d/yyyy"/>
          <w:lid w:val="en-US"/>
          <w:storeMappedDataAs w:val="dateTime"/>
          <w:calendar w:val="gregorian"/>
        </w:date>
      </w:sdtPr>
      <w:sdtContent>
        <w:p w:rsidR="00CD3888" w:rsidRDefault="00FC13A7">
          <w:pPr>
            <w:pStyle w:val="DateText"/>
          </w:pPr>
          <w:r>
            <w:t>12/15/2011</w:t>
          </w:r>
        </w:p>
      </w:sdtContent>
    </w:sdt>
    <w:sdt>
      <w:sdtPr>
        <w:id w:val="212564916"/>
        <w:placeholder>
          <w:docPart w:val="7E5C039205A34247A7DBAC18E5EF918F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p w:rsidR="00CD3888" w:rsidRDefault="00FC13A7">
          <w:pPr>
            <w:pStyle w:val="SenderAddress"/>
          </w:pPr>
          <w:r>
            <w:t>Madison Holden</w:t>
          </w:r>
        </w:p>
      </w:sdtContent>
    </w:sdt>
    <w:sdt>
      <w:sdtPr>
        <w:id w:val="18534652"/>
        <w:placeholder>
          <w:docPart w:val="15F792D44D4442FC9C8C5A6C05425238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Content>
        <w:p w:rsidR="00CD3888" w:rsidRDefault="00FC13A7">
          <w:pPr>
            <w:pStyle w:val="SenderAddress"/>
          </w:pPr>
          <w:r>
            <w:t>Talbots Abroad</w:t>
          </w:r>
        </w:p>
      </w:sdtContent>
    </w:sdt>
    <w:p w:rsidR="00CD3888" w:rsidRDefault="00FC13A7">
      <w:pPr>
        <w:pStyle w:val="SenderAddress"/>
      </w:pPr>
      <w:r>
        <w:t>Hampton Middle School</w:t>
      </w:r>
    </w:p>
    <w:p w:rsidR="00CD3888" w:rsidRDefault="00F42B13">
      <w:pPr>
        <w:pStyle w:val="RecipientAddress"/>
      </w:pPr>
      <w:r>
        <w:fldChar w:fldCharType="begin"/>
      </w:r>
      <w:r w:rsidR="000E767D">
        <w:instrText xml:space="preserve"> ADDRESSBLOCK \f "&lt;&lt;_FIRST0_&gt;&gt;&lt;&lt; _LAST0_&gt;&gt;&lt;&lt; _SUFFIX0_&gt;&gt;</w:instrText>
      </w:r>
    </w:p>
    <w:p w:rsidR="00CD3888" w:rsidRDefault="000E767D">
      <w:pPr>
        <w:pStyle w:val="RecipientAddress"/>
      </w:pPr>
      <w:r>
        <w:instrText>&lt;&lt;_COMPANY_</w:instrText>
      </w:r>
    </w:p>
    <w:p w:rsidR="00CD3888" w:rsidRDefault="000E767D">
      <w:pPr>
        <w:pStyle w:val="RecipientAddress"/>
      </w:pPr>
      <w:r>
        <w:instrText>&gt;&gt;&lt;&lt;_STREET1_</w:instrText>
      </w:r>
    </w:p>
    <w:p w:rsidR="00CD3888" w:rsidRDefault="000E767D">
      <w:pPr>
        <w:pStyle w:val="RecipientAddress"/>
      </w:pPr>
      <w:r>
        <w:instrText>&gt;&gt;&lt;&lt;_STREET2_</w:instrText>
      </w:r>
    </w:p>
    <w:p w:rsidR="00CD3888" w:rsidRDefault="000E767D">
      <w:pPr>
        <w:pStyle w:val="RecipientAddress"/>
      </w:pPr>
      <w:r>
        <w:instrText xml:space="preserve">&gt;&gt;&lt;&lt;_CITY_&gt;&gt;&lt;&lt;, _STATE_&gt;&gt;&lt;&lt; _POSTAL_&gt;&gt;" \l 1033 \c 0 \e "" </w:instrText>
      </w:r>
      <w:r w:rsidR="00F42B13">
        <w:fldChar w:fldCharType="end"/>
      </w:r>
      <w:r w:rsidR="00FC13A7">
        <w:t xml:space="preserve"> </w:t>
      </w:r>
    </w:p>
    <w:p w:rsidR="00CD3888" w:rsidRDefault="00CD3888">
      <w:pPr>
        <w:pStyle w:val="RecipientAddress"/>
      </w:pPr>
    </w:p>
    <w:p w:rsidR="00CD3888" w:rsidRDefault="00FC13A7">
      <w:pPr>
        <w:pStyle w:val="Salutation"/>
      </w:pPr>
      <w:r>
        <w:t>Dear Mr. Hampton,</w:t>
      </w:r>
    </w:p>
    <w:p w:rsidR="00CD3888" w:rsidRDefault="00FC13A7" w:rsidP="00FC13A7">
      <w:pPr>
        <w:rPr>
          <w:b/>
        </w:rPr>
      </w:pPr>
      <w:r>
        <w:tab/>
        <w:t xml:space="preserve">I believe I should unquestionably be one of your pinnacle selectees for the opportunity to employ in Russia. I have chosen </w:t>
      </w:r>
      <w:r w:rsidR="00B37DD4">
        <w:t xml:space="preserve">without a single doubt in my mind, Russia to be my realm for three chief reasons. One motivation for me to go is because the cuisine is most scrumptious. Another reason why I will enjoy my employment is because the citizens of Russia are sought out to be very welcoming. My final motive to step into a stranger’s country is to benefit from the traditions of Russia’s capital and foremost city, Moscow. Throughout the </w:t>
      </w:r>
      <w:r w:rsidR="00D75959">
        <w:t>period</w:t>
      </w:r>
      <w:r w:rsidR="00B37DD4">
        <w:t xml:space="preserve"> of my </w:t>
      </w:r>
      <w:r w:rsidR="00D75959">
        <w:t>seven week coarse entitled “Talbots Abroad” I expect to study on the subject of the cuisine, people, and ethnicity of Russia. I am very speedy at my work and recognize I will be the finest delegate to work with you.</w:t>
      </w:r>
    </w:p>
    <w:p w:rsidR="00CD3888" w:rsidRDefault="00D75959">
      <w:pPr>
        <w:pStyle w:val="Closing"/>
      </w:pPr>
      <w:r>
        <w:t>Sincerely,</w:t>
      </w:r>
    </w:p>
    <w:sdt>
      <w:sdtPr>
        <w:id w:val="260286289"/>
        <w:placeholder>
          <w:docPart w:val="0A22DBA628AF4504866A9AAF00226D41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p w:rsidR="00CD3888" w:rsidRDefault="00FC13A7">
          <w:pPr>
            <w:pStyle w:val="Signature"/>
          </w:pPr>
          <w:r>
            <w:t>Madison Holden</w:t>
          </w:r>
        </w:p>
      </w:sdtContent>
    </w:sdt>
    <w:p w:rsidR="00CD3888" w:rsidRDefault="00FC13A7">
      <w:pPr>
        <w:pStyle w:val="Signature"/>
      </w:pPr>
      <w:r>
        <w:t>Student</w:t>
      </w:r>
    </w:p>
    <w:sdt>
      <w:sdtPr>
        <w:id w:val="18534714"/>
        <w:placeholder>
          <w:docPart w:val="E812C9F3A4BB4328BCC56906AFAC9ED9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Content>
        <w:p w:rsidR="00CD3888" w:rsidRDefault="00FC13A7">
          <w:pPr>
            <w:pStyle w:val="Signature"/>
          </w:pPr>
          <w:r>
            <w:t>Talbots Abroad</w:t>
          </w:r>
        </w:p>
      </w:sdtContent>
    </w:sdt>
    <w:sectPr w:rsidR="00CD3888" w:rsidSect="00CD3888">
      <w:footerReference w:type="even" r:id="rId9"/>
      <w:footerReference w:type="default" r:id="rId10"/>
      <w:footerReference w:type="first" r:id="rId11"/>
      <w:pgSz w:w="12240" w:h="15840" w:code="1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15B" w:rsidRDefault="0054315B">
      <w:pPr>
        <w:spacing w:after="0" w:line="240" w:lineRule="auto"/>
      </w:pPr>
      <w:r>
        <w:separator/>
      </w:r>
    </w:p>
  </w:endnote>
  <w:endnote w:type="continuationSeparator" w:id="0">
    <w:p w:rsidR="0054315B" w:rsidRDefault="00543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altName w:val="Georgia"/>
    <w:charset w:val="00"/>
    <w:family w:val="roman"/>
    <w:pitch w:val="variable"/>
    <w:sig w:usb0="00000003" w:usb1="00000000" w:usb2="00000000" w:usb3="00000000" w:csb0="00000001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888" w:rsidRDefault="00F42B13">
    <w:pPr>
      <w:pStyle w:val="Footer"/>
    </w:pPr>
    <w:r>
      <w:rPr>
        <w:noProof/>
      </w:rPr>
      <w:pict>
        <v:rect id="_x0000_s16399" style="position:absolute;margin-left:0;margin-top:0;width:41.85pt;height:9in;z-index:251671552;mso-width-percent:500;mso-height-percent:1000;mso-position-horizontal:left;mso-position-horizontal-relative:right-margin-area;mso-position-vertical:bottom;mso-position-vertical-relative:margin;mso-width-percent:500;mso-height-percent:1000;mso-width-relative:margin;mso-height-relative:margin;v-text-anchor:middle" o:allowincell="f" filled="f" stroked="f">
          <v:textbox style="layout-flow:vertical;mso-layout-flow-alt:bottom-to-top;mso-next-textbox:#_x0000_s16399" inset=",,8.64pt,10.8pt">
            <w:txbxContent>
              <w:p w:rsidR="00CD3888" w:rsidRDefault="00F42B13">
                <w:pPr>
                  <w:pStyle w:val="GrayText"/>
                </w:pPr>
                <w:sdt>
                  <w:sdtPr>
                    <w:id w:val="23888244"/>
                    <w:placeholder>
                      <w:docPart w:val="0A23ACD42D6249B0AD938FC29D2AB630"/>
                    </w:placeholder>
                    <w:dataBinding w:prefixMappings="xmlns:ns0='http://schemas.openxmlformats.org/officeDocument/2006/extended-properties' " w:xpath="/ns0:Properties[1]/ns0:Company[1]" w:storeItemID="{6668398D-A668-4E3E-A5EB-62B293D839F1}"/>
                    <w:text/>
                  </w:sdtPr>
                  <w:sdtContent>
                    <w:r w:rsidR="00FC13A7">
                      <w:t>Talbots Abroad</w:t>
                    </w:r>
                  </w:sdtContent>
                </w:sdt>
                <w:r w:rsidR="000E767D">
                  <w:t xml:space="preserve">  </w:t>
                </w:r>
              </w:p>
            </w:txbxContent>
          </v:textbox>
          <w10:wrap anchorx="page" anchory="margin"/>
        </v:rect>
      </w:pict>
    </w:r>
    <w:r>
      <w:rPr>
        <w:noProof/>
      </w:rPr>
      <w:pict>
        <v:roundrect id="_x0000_s16400" style="position:absolute;margin-left:0;margin-top:0;width:562.05pt;height:743.45pt;z-index:251672576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 [2749]" type="pattern"/>
          <w10:wrap anchorx="page" anchory="page"/>
        </v:roundrect>
      </w:pict>
    </w:r>
    <w:r>
      <w:rPr>
        <w:noProof/>
      </w:rPr>
      <w:pict>
        <v:oval id="_x0000_s16398" style="position:absolute;margin-left:0;margin-top:0;width:41pt;height:41pt;z-index:251670528;mso-position-horizontal:left;mso-position-horizontal-relative:right-margin-area;mso-position-vertical:top;mso-position-vertical-relative:bottom-margin-area;v-text-anchor:middle" o:allowincell="f" fillcolor="#d34817 [3204]" stroked="f">
          <v:textbox style="mso-next-textbox:#_x0000_s16398" inset="0,0,0,0">
            <w:txbxContent>
              <w:p w:rsidR="00CD3888" w:rsidRDefault="00F42B13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fldSimple w:instr=" PAGE  \* Arabic  \* MERGEFORMAT ">
                  <w:r w:rsidR="000E767D">
                    <w:rPr>
                      <w:noProof/>
                      <w:color w:val="FFFFFF" w:themeColor="background1"/>
                      <w:sz w:val="40"/>
                      <w:szCs w:val="40"/>
                    </w:rPr>
                    <w:t>2</w:t>
                  </w:r>
                </w:fldSimple>
              </w:p>
            </w:txbxContent>
          </v:textbox>
          <w10:wrap anchorx="page" anchory="page"/>
        </v:oval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888" w:rsidRDefault="00F42B13">
    <w:pPr>
      <w:rPr>
        <w:sz w:val="20"/>
      </w:rPr>
    </w:pPr>
    <w:r w:rsidRPr="00F42B13">
      <w:rPr>
        <w:noProof/>
        <w:sz w:val="10"/>
        <w:szCs w:val="10"/>
      </w:rPr>
      <w:pict>
        <v:rect id="_x0000_s16403" style="position:absolute;margin-left:-331pt;margin-top:0;width:46.85pt;height:9in;z-index:251676672;mso-width-percent:500;mso-height-percent:1000;mso-position-horizontal:right;mso-position-horizontal-relative:left-margin-area;mso-position-vertical:bottom;mso-position-vertical-relative:margin;mso-width-percent:500;mso-height-percent:1000;mso-width-relative:margin;mso-height-relative:margin;v-text-anchor:middle" o:allowincell="f" filled="f" stroked="f">
          <v:textbox style="layout-flow:vertical;mso-layout-flow-alt:bottom-to-top;mso-next-textbox:#_x0000_s16403" inset=",,8.64pt,10.8pt">
            <w:txbxContent>
              <w:p w:rsidR="00CD3888" w:rsidRDefault="00F42B13">
                <w:pPr>
                  <w:pStyle w:val="GrayText"/>
                </w:pPr>
                <w:sdt>
                  <w:sdtPr>
                    <w:id w:val="805254801"/>
                    <w:placeholder>
                      <w:docPart w:val="9F516EF4507F45C88E47B8A0BD777609"/>
                    </w:placeholder>
                    <w:dataBinding w:prefixMappings="xmlns:ns0='http://schemas.openxmlformats.org/officeDocument/2006/extended-properties' " w:xpath="/ns0:Properties[1]/ns0:Company[1]" w:storeItemID="{6668398D-A668-4E3E-A5EB-62B293D839F1}"/>
                    <w:text/>
                  </w:sdtPr>
                  <w:sdtContent>
                    <w:r w:rsidR="00FC13A7">
                      <w:t>Talbots Abroad</w:t>
                    </w:r>
                  </w:sdtContent>
                </w:sdt>
              </w:p>
            </w:txbxContent>
          </v:textbox>
          <w10:wrap anchorx="margin" anchory="margin"/>
        </v:rect>
      </w:pict>
    </w:r>
    <w:r>
      <w:rPr>
        <w:noProof/>
        <w:sz w:val="20"/>
      </w:rPr>
      <w:pict>
        <v:roundrect id="_x0000_s16402" style="position:absolute;margin-left:0;margin-top:0;width:562.05pt;height:743.45pt;z-index:251675648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 [2749]" type="pattern"/>
          <w10:wrap anchorx="page" anchory="page"/>
        </v:roundrect>
      </w:pict>
    </w:r>
    <w:r>
      <w:rPr>
        <w:noProof/>
        <w:sz w:val="20"/>
      </w:rPr>
      <w:pict>
        <v:oval id="_x0000_s16401" style="position:absolute;margin-left:63.45pt;margin-top:0;width:41pt;height:41pt;z-index:251674624;mso-position-horizontal:right;mso-position-horizontal-relative:left-margin-area;mso-position-vertical:top;mso-position-vertical-relative:bottom-margin-area;v-text-anchor:middle" o:allowincell="f" fillcolor="#d34817 [3204]" stroked="f">
          <v:textbox style="mso-next-textbox:#_x0000_s16401" inset="0,0,0,0">
            <w:txbxContent>
              <w:p w:rsidR="00CD3888" w:rsidRDefault="00F42B13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fldSimple w:instr=" PAGE  \* Arabic  \* MERGEFORMAT ">
                  <w:r w:rsidR="000E767D">
                    <w:rPr>
                      <w:noProof/>
                      <w:color w:val="FFFFFF" w:themeColor="background1"/>
                      <w:sz w:val="40"/>
                      <w:szCs w:val="40"/>
                    </w:rPr>
                    <w:t>2</w:t>
                  </w:r>
                </w:fldSimple>
              </w:p>
            </w:txbxContent>
          </v:textbox>
          <w10:wrap anchorx="margin" anchory="page"/>
        </v:oval>
      </w:pict>
    </w:r>
  </w:p>
  <w:p w:rsidR="00CD3888" w:rsidRDefault="00CD3888">
    <w:pPr>
      <w:pStyle w:val="Footer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888" w:rsidRDefault="00F42B13">
    <w:pPr>
      <w:pStyle w:val="Footer"/>
    </w:pPr>
    <w:r>
      <w:rPr>
        <w:noProof/>
        <w:lang w:eastAsia="en-US" w:bidi="ar-SA"/>
      </w:rPr>
      <w:pict>
        <v:oval id="_x0000_s16394" style="position:absolute;margin-left:35.05pt;margin-top:0;width:41pt;height:41pt;z-index:251668480;mso-position-horizontal:right;mso-position-horizontal-relative:left-margin-area;mso-position-vertical:top;mso-position-vertical-relative:bottom-margin-area;v-text-anchor:middle" o:allowincell="f" fillcolor="#d34817 [3204]" stroked="f">
          <v:textbox style="mso-next-textbox:#_x0000_s16394" inset="0,0,0,0">
            <w:txbxContent>
              <w:p w:rsidR="00CD3888" w:rsidRDefault="00CD3888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</w:p>
            </w:txbxContent>
          </v:textbox>
          <w10:wrap anchorx="margin" anchory="page"/>
        </v:oval>
      </w:pict>
    </w:r>
    <w:r>
      <w:rPr>
        <w:noProof/>
        <w:lang w:eastAsia="en-US" w:bidi="ar-SA"/>
      </w:rPr>
      <w:pict>
        <v:roundrect id="_x0000_s16393" style="position:absolute;margin-left:0;margin-top:0;width:545.6pt;height:751.35pt;z-index:251667456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" type="pattern"/>
          <w10:wrap anchorx="page" anchory="page"/>
        </v:round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15B" w:rsidRDefault="0054315B">
      <w:pPr>
        <w:spacing w:after="0" w:line="240" w:lineRule="auto"/>
      </w:pPr>
      <w:r>
        <w:separator/>
      </w:r>
    </w:p>
  </w:footnote>
  <w:footnote w:type="continuationSeparator" w:id="0">
    <w:p w:rsidR="0054315B" w:rsidRDefault="005431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E0C0C54A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DateAndTime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16407">
      <o:colormenu v:ext="edit" fillcolor="none [3204]" strokecolor="none [3213]"/>
    </o:shapedefaults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/>
  <w:rsids>
    <w:rsidRoot w:val="00B37DD4"/>
    <w:rsid w:val="000E767D"/>
    <w:rsid w:val="002C322F"/>
    <w:rsid w:val="003E6201"/>
    <w:rsid w:val="0054315B"/>
    <w:rsid w:val="009A3062"/>
    <w:rsid w:val="00B37DD4"/>
    <w:rsid w:val="00CD3888"/>
    <w:rsid w:val="00D34CAC"/>
    <w:rsid w:val="00D75959"/>
    <w:rsid w:val="00D821A1"/>
    <w:rsid w:val="00F42B13"/>
    <w:rsid w:val="00FC13A7"/>
    <w:rsid w:val="00FC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undOvr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407">
      <o:colormenu v:ext="edit" fillcolor="none [3204]" strokecolor="none [3213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7" w:qFormat="1"/>
    <w:lsdException w:name="List Bullet 2" w:uiPriority="37" w:qFormat="1"/>
    <w:lsdException w:name="List Bullet 3" w:uiPriority="37" w:qFormat="1"/>
    <w:lsdException w:name="List Bullet 4" w:uiPriority="37" w:qFormat="1"/>
    <w:lsdException w:name="List Bullet 5" w:uiPriority="37" w:qFormat="1"/>
    <w:lsdException w:name="Title" w:semiHidden="0" w:uiPriority="10" w:unhideWhenUsed="0" w:qFormat="1"/>
    <w:lsdException w:name="Closing" w:uiPriority="7" w:qFormat="1"/>
    <w:lsdException w:name="Default Paragraph Font" w:uiPriority="1"/>
    <w:lsdException w:name="Subtitle" w:semiHidden="0" w:uiPriority="11" w:unhideWhenUsed="0" w:qFormat="1"/>
    <w:lsdException w:name="Salutation" w:uiPriority="6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888"/>
    <w:pPr>
      <w:spacing w:after="160"/>
    </w:pPr>
    <w:rPr>
      <w:rFonts w:cs="Times New Roman"/>
      <w:color w:val="000000" w:themeColor="text1"/>
      <w:szCs w:val="20"/>
      <w:lang w:eastAsia="ja-JP" w:bidi="he-IL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rsid w:val="00CD3888"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CD3888"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3888"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3888"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3888"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3888"/>
    <w:pPr>
      <w:spacing w:before="200" w:after="0"/>
      <w:outlineLvl w:val="5"/>
    </w:pPr>
    <w:rPr>
      <w:rFonts w:asciiTheme="majorHAnsi" w:hAnsiTheme="majorHAnsi"/>
      <w:color w:val="524633" w:themeColor="accent3" w:themeShade="7F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3888"/>
    <w:pPr>
      <w:spacing w:before="200" w:after="0"/>
      <w:outlineLvl w:val="6"/>
    </w:pPr>
    <w:rPr>
      <w:rFonts w:asciiTheme="majorHAnsi" w:hAnsiTheme="majorHAnsi"/>
      <w:i/>
      <w:color w:val="524633" w:themeColor="accent3" w:themeShade="7F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3888"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3888"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qFormat/>
    <w:rsid w:val="00CD3888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CD38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D3888"/>
    <w:rPr>
      <w:rFonts w:cs="Times New Roman"/>
      <w:color w:val="000000" w:themeColor="text1"/>
      <w:szCs w:val="20"/>
      <w:lang w:eastAsia="ja-JP" w:bidi="he-IL"/>
    </w:rPr>
  </w:style>
  <w:style w:type="paragraph" w:styleId="NoSpacing">
    <w:name w:val="No Spacing"/>
    <w:basedOn w:val="Normal"/>
    <w:uiPriority w:val="1"/>
    <w:qFormat/>
    <w:rsid w:val="00CD3888"/>
    <w:pPr>
      <w:spacing w:after="0" w:line="240" w:lineRule="auto"/>
    </w:pPr>
  </w:style>
  <w:style w:type="paragraph" w:styleId="Closing">
    <w:name w:val="Closing"/>
    <w:basedOn w:val="Normal"/>
    <w:link w:val="ClosingChar"/>
    <w:uiPriority w:val="7"/>
    <w:unhideWhenUsed/>
    <w:qFormat/>
    <w:rsid w:val="00CD3888"/>
    <w:pPr>
      <w:spacing w:before="48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7"/>
    <w:rsid w:val="00CD3888"/>
    <w:rPr>
      <w:rFonts w:cs="Times New Roman"/>
      <w:color w:val="000000" w:themeColor="text1"/>
      <w:szCs w:val="20"/>
      <w:lang w:eastAsia="ja-JP" w:bidi="he-IL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rsid w:val="00CD3888"/>
    <w:pPr>
      <w:spacing w:after="360"/>
      <w:contextualSpacing/>
    </w:pPr>
  </w:style>
  <w:style w:type="paragraph" w:styleId="Salutation">
    <w:name w:val="Salutation"/>
    <w:basedOn w:val="NoSpacing"/>
    <w:next w:val="Normal"/>
    <w:link w:val="SalutationChar"/>
    <w:uiPriority w:val="6"/>
    <w:unhideWhenUsed/>
    <w:qFormat/>
    <w:rsid w:val="00CD3888"/>
    <w:pPr>
      <w:spacing w:before="480" w:after="320"/>
      <w:contextualSpacing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6"/>
    <w:rsid w:val="00CD3888"/>
    <w:rPr>
      <w:rFonts w:cs="Times New Roman"/>
      <w:b/>
      <w:color w:val="000000" w:themeColor="text1"/>
      <w:szCs w:val="20"/>
      <w:lang w:eastAsia="ja-JP" w:bidi="he-IL"/>
    </w:rPr>
  </w:style>
  <w:style w:type="paragraph" w:customStyle="1" w:styleId="SenderAddress">
    <w:name w:val="Sender Address"/>
    <w:basedOn w:val="NoSpacing"/>
    <w:uiPriority w:val="3"/>
    <w:qFormat/>
    <w:rsid w:val="00CD3888"/>
    <w:pPr>
      <w:spacing w:after="360"/>
      <w:contextualSpacing/>
    </w:pPr>
  </w:style>
  <w:style w:type="character" w:styleId="PlaceholderText">
    <w:name w:val="Placeholder Text"/>
    <w:basedOn w:val="DefaultParagraphFont"/>
    <w:uiPriority w:val="99"/>
    <w:unhideWhenUsed/>
    <w:qFormat/>
    <w:rsid w:val="00CD3888"/>
    <w:rPr>
      <w:color w:val="808080"/>
    </w:rPr>
  </w:style>
  <w:style w:type="paragraph" w:styleId="Signature">
    <w:name w:val="Signature"/>
    <w:basedOn w:val="Normal"/>
    <w:link w:val="SignatureChar"/>
    <w:uiPriority w:val="8"/>
    <w:unhideWhenUsed/>
    <w:rsid w:val="00CD3888"/>
    <w:pPr>
      <w:spacing w:after="200"/>
      <w:contextualSpacing/>
    </w:pPr>
  </w:style>
  <w:style w:type="character" w:customStyle="1" w:styleId="SignatureChar">
    <w:name w:val="Signature Char"/>
    <w:basedOn w:val="DefaultParagraphFont"/>
    <w:link w:val="Signature"/>
    <w:uiPriority w:val="8"/>
    <w:rsid w:val="00CD3888"/>
    <w:rPr>
      <w:rFonts w:cs="Times New Roman"/>
      <w:color w:val="000000" w:themeColor="text1"/>
      <w:szCs w:val="20"/>
      <w:lang w:eastAsia="ja-JP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8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888"/>
    <w:rPr>
      <w:rFonts w:ascii="Tahoma" w:hAnsi="Tahoma" w:cs="Tahoma"/>
      <w:color w:val="000000" w:themeColor="text1"/>
      <w:sz w:val="16"/>
      <w:szCs w:val="16"/>
      <w:lang w:eastAsia="ja-JP" w:bidi="he-IL"/>
    </w:rPr>
  </w:style>
  <w:style w:type="paragraph" w:styleId="BlockText">
    <w:name w:val="Block Text"/>
    <w:aliases w:val="Block Quote"/>
    <w:uiPriority w:val="40"/>
    <w:rsid w:val="00CD3888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sid w:val="00CD3888"/>
    <w:rPr>
      <w:rFonts w:asciiTheme="majorHAnsi" w:hAnsiTheme="majorHAnsi" w:cs="Times New Roman"/>
      <w:i/>
      <w:color w:val="855D5D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CD3888"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CD3888"/>
  </w:style>
  <w:style w:type="character" w:customStyle="1" w:styleId="DateChar">
    <w:name w:val="Date Char"/>
    <w:basedOn w:val="DefaultParagraphFont"/>
    <w:link w:val="Date"/>
    <w:uiPriority w:val="99"/>
    <w:semiHidden/>
    <w:rsid w:val="00CD3888"/>
    <w:rPr>
      <w:rFonts w:cs="Times New Roman"/>
      <w:color w:val="000000" w:themeColor="text1"/>
      <w:szCs w:val="20"/>
      <w:lang w:eastAsia="ja-JP" w:bidi="he-IL"/>
    </w:rPr>
  </w:style>
  <w:style w:type="character" w:styleId="Emphasis">
    <w:name w:val="Emphasis"/>
    <w:uiPriority w:val="20"/>
    <w:qFormat/>
    <w:rsid w:val="00CD3888"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semiHidden/>
    <w:unhideWhenUsed/>
    <w:rsid w:val="00CD388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D3888"/>
    <w:rPr>
      <w:rFonts w:cs="Times New Roman"/>
      <w:color w:val="000000" w:themeColor="text1"/>
      <w:szCs w:val="20"/>
      <w:lang w:eastAsia="ja-JP" w:bidi="he-IL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CD3888"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  <w:lang w:eastAsia="ja-JP" w:bidi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3888"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  <w:lang w:eastAsia="ja-JP" w:bidi="he-I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3888"/>
    <w:rPr>
      <w:rFonts w:asciiTheme="majorHAnsi" w:hAnsiTheme="majorHAnsi" w:cs="Times New Roman"/>
      <w:b/>
      <w:color w:val="D34817" w:themeColor="accent1"/>
      <w:spacing w:val="20"/>
      <w:sz w:val="24"/>
      <w:szCs w:val="24"/>
      <w:lang w:eastAsia="ja-JP" w:bidi="he-I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3888"/>
    <w:rPr>
      <w:rFonts w:asciiTheme="majorHAnsi" w:hAnsiTheme="majorHAnsi" w:cs="Times New Roman"/>
      <w:b/>
      <w:color w:val="7B6A4D" w:themeColor="accent3" w:themeShade="BF"/>
      <w:spacing w:val="20"/>
      <w:sz w:val="24"/>
      <w:lang w:eastAsia="ja-JP" w:bidi="he-I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3888"/>
    <w:rPr>
      <w:rFonts w:asciiTheme="majorHAnsi" w:hAnsiTheme="majorHAnsi" w:cs="Times New Roman"/>
      <w:b/>
      <w:i/>
      <w:color w:val="7B6A4D" w:themeColor="accent3" w:themeShade="BF"/>
      <w:spacing w:val="20"/>
      <w:szCs w:val="26"/>
      <w:lang w:eastAsia="ja-JP" w:bidi="he-I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3888"/>
    <w:rPr>
      <w:rFonts w:asciiTheme="majorHAnsi" w:hAnsiTheme="majorHAnsi" w:cs="Times New Roman"/>
      <w:color w:val="524633" w:themeColor="accent3" w:themeShade="7F"/>
      <w:spacing w:val="10"/>
      <w:sz w:val="24"/>
      <w:szCs w:val="20"/>
      <w:lang w:eastAsia="ja-JP" w:bidi="he-I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3888"/>
    <w:rPr>
      <w:rFonts w:asciiTheme="majorHAnsi" w:hAnsiTheme="majorHAnsi" w:cs="Times New Roman"/>
      <w:i/>
      <w:color w:val="524633" w:themeColor="accent3" w:themeShade="7F"/>
      <w:spacing w:val="10"/>
      <w:sz w:val="24"/>
      <w:szCs w:val="20"/>
      <w:lang w:eastAsia="ja-JP" w:bidi="he-I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3888"/>
    <w:rPr>
      <w:rFonts w:asciiTheme="majorHAnsi" w:hAnsiTheme="majorHAnsi" w:cs="Times New Roman"/>
      <w:color w:val="D34817" w:themeColor="accent1"/>
      <w:spacing w:val="10"/>
      <w:szCs w:val="20"/>
      <w:lang w:eastAsia="ja-JP" w:bidi="he-I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3888"/>
    <w:rPr>
      <w:rFonts w:asciiTheme="majorHAnsi" w:hAnsiTheme="majorHAnsi" w:cs="Times New Roman"/>
      <w:i/>
      <w:color w:val="D34817" w:themeColor="accent1"/>
      <w:spacing w:val="10"/>
      <w:szCs w:val="20"/>
      <w:lang w:eastAsia="ja-JP" w:bidi="he-IL"/>
    </w:rPr>
  </w:style>
  <w:style w:type="character" w:styleId="Hyperlink">
    <w:name w:val="Hyperlink"/>
    <w:basedOn w:val="DefaultParagraphFont"/>
    <w:uiPriority w:val="99"/>
    <w:semiHidden/>
    <w:unhideWhenUsed/>
    <w:rsid w:val="00CD3888"/>
    <w:rPr>
      <w:color w:val="CC9900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CD3888"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rsid w:val="00CD3888"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3888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  <w:lang w:eastAsia="ja-JP" w:bidi="he-IL"/>
    </w:rPr>
  </w:style>
  <w:style w:type="character" w:styleId="IntenseReference">
    <w:name w:val="Intense Reference"/>
    <w:basedOn w:val="DefaultParagraphFont"/>
    <w:uiPriority w:val="32"/>
    <w:qFormat/>
    <w:rsid w:val="00CD3888"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7"/>
    <w:unhideWhenUsed/>
    <w:qFormat/>
    <w:rsid w:val="00CD3888"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7"/>
    <w:unhideWhenUsed/>
    <w:qFormat/>
    <w:rsid w:val="00CD3888"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7"/>
    <w:unhideWhenUsed/>
    <w:qFormat/>
    <w:rsid w:val="00CD3888"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7"/>
    <w:unhideWhenUsed/>
    <w:qFormat/>
    <w:rsid w:val="00CD3888"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7"/>
    <w:unhideWhenUsed/>
    <w:qFormat/>
    <w:rsid w:val="00CD3888"/>
    <w:pPr>
      <w:numPr>
        <w:numId w:val="15"/>
      </w:numPr>
      <w:spacing w:after="0"/>
    </w:pPr>
  </w:style>
  <w:style w:type="paragraph" w:styleId="Quote">
    <w:name w:val="Quote"/>
    <w:basedOn w:val="Normal"/>
    <w:link w:val="QuoteChar"/>
    <w:uiPriority w:val="29"/>
    <w:qFormat/>
    <w:rsid w:val="00CD3888"/>
    <w:rPr>
      <w:i/>
      <w:color w:val="7F7F7F" w:themeColor="background1" w:themeShade="7F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CD3888"/>
    <w:rPr>
      <w:rFonts w:cs="Times New Roman"/>
      <w:i/>
      <w:color w:val="7F7F7F" w:themeColor="background1" w:themeShade="7F"/>
      <w:sz w:val="24"/>
      <w:szCs w:val="20"/>
      <w:lang w:eastAsia="ja-JP" w:bidi="he-IL"/>
    </w:rPr>
  </w:style>
  <w:style w:type="character" w:styleId="Strong">
    <w:name w:val="Strong"/>
    <w:uiPriority w:val="22"/>
    <w:qFormat/>
    <w:rsid w:val="00CD3888"/>
    <w:rPr>
      <w:rFonts w:asciiTheme="minorHAnsi" w:hAnsiTheme="minorHAnsi"/>
      <w:b/>
      <w:color w:val="9B2D1F" w:themeColor="accent2"/>
    </w:rPr>
  </w:style>
  <w:style w:type="paragraph" w:styleId="Subtitle">
    <w:name w:val="Subtitle"/>
    <w:basedOn w:val="Normal"/>
    <w:link w:val="SubtitleChar"/>
    <w:uiPriority w:val="11"/>
    <w:rsid w:val="00CD3888"/>
    <w:pPr>
      <w:spacing w:after="480" w:line="240" w:lineRule="auto"/>
      <w:jc w:val="center"/>
    </w:pPr>
    <w:rPr>
      <w:rFonts w:asciiTheme="majorHAnsi" w:hAnsiTheme="majorHAnsi" w:cstheme="minorHAnsi"/>
      <w:color w:val="auto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D3888"/>
    <w:rPr>
      <w:rFonts w:asciiTheme="majorHAnsi" w:hAnsiTheme="majorHAnsi" w:cstheme="minorHAnsi"/>
      <w:sz w:val="28"/>
      <w:szCs w:val="24"/>
      <w:lang w:eastAsia="ja-JP" w:bidi="he-IL"/>
    </w:rPr>
  </w:style>
  <w:style w:type="character" w:styleId="SubtleEmphasis">
    <w:name w:val="Subtle Emphasis"/>
    <w:basedOn w:val="DefaultParagraphFont"/>
    <w:uiPriority w:val="19"/>
    <w:qFormat/>
    <w:rsid w:val="00CD3888"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sid w:val="00CD3888"/>
    <w:rPr>
      <w:rFonts w:cs="Times New Roman"/>
      <w:color w:val="737373" w:themeColor="text1" w:themeTint="8C"/>
      <w:sz w:val="22"/>
      <w:szCs w:val="20"/>
      <w:u w:val="single"/>
    </w:rPr>
  </w:style>
  <w:style w:type="paragraph" w:styleId="Title">
    <w:name w:val="Title"/>
    <w:basedOn w:val="Normal"/>
    <w:link w:val="TitleChar"/>
    <w:uiPriority w:val="10"/>
    <w:rsid w:val="00CD3888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CD3888"/>
    <w:rPr>
      <w:rFonts w:asciiTheme="majorHAnsi" w:hAnsiTheme="majorHAnsi" w:cs="Times New Roman"/>
      <w:b/>
      <w:smallCaps/>
      <w:color w:val="D34817" w:themeColor="accent1"/>
      <w:sz w:val="48"/>
      <w:szCs w:val="48"/>
      <w:lang w:eastAsia="ja-JP" w:bidi="he-IL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rsid w:val="00CD3888"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rsid w:val="00CD3888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CD3888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CD3888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CD3888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CD3888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CD3888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CD3888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CD3888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DateText">
    <w:name w:val="Date Text"/>
    <w:basedOn w:val="Normal"/>
    <w:uiPriority w:val="35"/>
    <w:rsid w:val="00CD3888"/>
    <w:pPr>
      <w:spacing w:before="720" w:after="200"/>
      <w:contextualSpacing/>
    </w:pPr>
  </w:style>
  <w:style w:type="paragraph" w:customStyle="1" w:styleId="GrayText">
    <w:name w:val="Gray Text"/>
    <w:basedOn w:val="NoSpacing"/>
    <w:uiPriority w:val="35"/>
    <w:qFormat/>
    <w:rsid w:val="00CD3888"/>
    <w:rPr>
      <w:rFonts w:asciiTheme="majorHAnsi" w:hAnsiTheme="majorHAnsi"/>
      <w:color w:val="7F7F7F" w:themeColor="text1" w:themeTint="80"/>
      <w:sz w:val="20"/>
      <w:lang w:bidi="ar-SA"/>
    </w:rPr>
  </w:style>
  <w:style w:type="character" w:customStyle="1" w:styleId="RecipientAddressChar">
    <w:name w:val="Recipient Address Char"/>
    <w:basedOn w:val="DefaultParagraphFont"/>
    <w:link w:val="RecipientAddress"/>
    <w:uiPriority w:val="5"/>
    <w:locked/>
    <w:rsid w:val="00CD3888"/>
    <w:rPr>
      <w:rFonts w:cs="Times New Roman"/>
      <w:color w:val="000000" w:themeColor="text1"/>
      <w:szCs w:val="20"/>
      <w:lang w:eastAsia="ja-JP"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33\EquityMerge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AA6D67A959D4353AA8F6E70EFC824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B74091-C904-411F-B29E-2471632BD7DA}"/>
      </w:docPartPr>
      <w:docPartBody>
        <w:p w:rsidR="00557223" w:rsidRDefault="001C0664">
          <w:pPr>
            <w:pStyle w:val="CAA6D67A959D4353AA8F6E70EFC824AC"/>
          </w:pPr>
          <w:r>
            <w:t>[Pick the date]</w:t>
          </w:r>
        </w:p>
      </w:docPartBody>
    </w:docPart>
    <w:docPart>
      <w:docPartPr>
        <w:name w:val="7E5C039205A34247A7DBAC18E5EF91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ABE0EB-7D94-402F-9F75-976CDC16926E}"/>
      </w:docPartPr>
      <w:docPartBody>
        <w:p w:rsidR="00557223" w:rsidRDefault="001C0664">
          <w:pPr>
            <w:pStyle w:val="7E5C039205A34247A7DBAC18E5EF918F"/>
          </w:pPr>
          <w:r>
            <w:t>[Type the sender name]</w:t>
          </w:r>
        </w:p>
      </w:docPartBody>
    </w:docPart>
    <w:docPart>
      <w:docPartPr>
        <w:name w:val="15F792D44D4442FC9C8C5A6C054252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95B0E0-80A2-4322-B6D0-B75EDA035765}"/>
      </w:docPartPr>
      <w:docPartBody>
        <w:p w:rsidR="00557223" w:rsidRDefault="001C0664">
          <w:pPr>
            <w:pStyle w:val="15F792D44D4442FC9C8C5A6C05425238"/>
          </w:pPr>
          <w:r>
            <w:t>[Type the sender company name]</w:t>
          </w:r>
        </w:p>
      </w:docPartBody>
    </w:docPart>
    <w:docPart>
      <w:docPartPr>
        <w:name w:val="0A22DBA628AF4504866A9AAF00226D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81B31C-23B7-4DCC-9C27-A5EFAE48A17A}"/>
      </w:docPartPr>
      <w:docPartBody>
        <w:p w:rsidR="00557223" w:rsidRDefault="001C0664">
          <w:pPr>
            <w:pStyle w:val="0A22DBA628AF4504866A9AAF00226D41"/>
          </w:pPr>
          <w:r>
            <w:t>[Type the sender name]</w:t>
          </w:r>
        </w:p>
      </w:docPartBody>
    </w:docPart>
    <w:docPart>
      <w:docPartPr>
        <w:name w:val="E812C9F3A4BB4328BCC56906AFAC9E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97E35-D655-4D36-B25E-8AD55D8AC52E}"/>
      </w:docPartPr>
      <w:docPartBody>
        <w:p w:rsidR="00557223" w:rsidRDefault="001C0664">
          <w:pPr>
            <w:pStyle w:val="E812C9F3A4BB4328BCC56906AFAC9ED9"/>
          </w:pPr>
          <w:r>
            <w:t>[Type the sender company name]</w:t>
          </w:r>
        </w:p>
      </w:docPartBody>
    </w:docPart>
    <w:docPart>
      <w:docPartPr>
        <w:name w:val="0A23ACD42D6249B0AD938FC29D2AB6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ACD3F-E1A7-4AEE-8F8B-9C0525C5F2C4}"/>
      </w:docPartPr>
      <w:docPartBody>
        <w:p w:rsidR="00557223" w:rsidRDefault="001C0664">
          <w:pPr>
            <w:pStyle w:val="0A23ACD42D6249B0AD938FC29D2AB630"/>
          </w:pPr>
          <w:r>
            <w:rPr>
              <w:rStyle w:val="PlaceholderText"/>
            </w:rPr>
            <w:t>[Type the company name]</w:t>
          </w:r>
        </w:p>
      </w:docPartBody>
    </w:docPart>
    <w:docPart>
      <w:docPartPr>
        <w:name w:val="9F516EF4507F45C88E47B8A0BD7776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732C5D-C906-476E-B791-ED62A68A5F4B}"/>
      </w:docPartPr>
      <w:docPartBody>
        <w:p w:rsidR="00557223" w:rsidRDefault="001C0664">
          <w:pPr>
            <w:pStyle w:val="9F516EF4507F45C88E47B8A0BD777609"/>
          </w:pPr>
          <w:r>
            <w:t>[Type the company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altName w:val="Georgia"/>
    <w:charset w:val="00"/>
    <w:family w:val="roman"/>
    <w:pitch w:val="variable"/>
    <w:sig w:usb0="00000003" w:usb1="00000000" w:usb2="00000000" w:usb3="00000000" w:csb0="00000001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C0664"/>
    <w:rsid w:val="001C0664"/>
    <w:rsid w:val="0042247A"/>
    <w:rsid w:val="00557223"/>
    <w:rsid w:val="00687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2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A6D67A959D4353AA8F6E70EFC824AC">
    <w:name w:val="CAA6D67A959D4353AA8F6E70EFC824AC"/>
    <w:rsid w:val="00557223"/>
  </w:style>
  <w:style w:type="paragraph" w:customStyle="1" w:styleId="7E5C039205A34247A7DBAC18E5EF918F">
    <w:name w:val="7E5C039205A34247A7DBAC18E5EF918F"/>
    <w:rsid w:val="00557223"/>
  </w:style>
  <w:style w:type="paragraph" w:customStyle="1" w:styleId="15F792D44D4442FC9C8C5A6C05425238">
    <w:name w:val="15F792D44D4442FC9C8C5A6C05425238"/>
    <w:rsid w:val="00557223"/>
  </w:style>
  <w:style w:type="paragraph" w:customStyle="1" w:styleId="F3BE6B407EFB493FBAA813CC40908B39">
    <w:name w:val="F3BE6B407EFB493FBAA813CC40908B39"/>
    <w:rsid w:val="00557223"/>
  </w:style>
  <w:style w:type="paragraph" w:customStyle="1" w:styleId="4B1514225A81439FA1744852A11D1B97">
    <w:name w:val="4B1514225A81439FA1744852A11D1B97"/>
    <w:rsid w:val="00557223"/>
  </w:style>
  <w:style w:type="paragraph" w:customStyle="1" w:styleId="D61DD1D239B84452AC92A25EF395C3D0">
    <w:name w:val="D61DD1D239B84452AC92A25EF395C3D0"/>
    <w:rsid w:val="00557223"/>
  </w:style>
  <w:style w:type="paragraph" w:customStyle="1" w:styleId="0A22DBA628AF4504866A9AAF00226D41">
    <w:name w:val="0A22DBA628AF4504866A9AAF00226D41"/>
    <w:rsid w:val="00557223"/>
  </w:style>
  <w:style w:type="character" w:styleId="PlaceholderText">
    <w:name w:val="Placeholder Text"/>
    <w:basedOn w:val="DefaultParagraphFont"/>
    <w:uiPriority w:val="99"/>
    <w:semiHidden/>
    <w:rsid w:val="00557223"/>
    <w:rPr>
      <w:color w:val="808080"/>
    </w:rPr>
  </w:style>
  <w:style w:type="paragraph" w:customStyle="1" w:styleId="0DD05E25944247B2B8E7B7B84640668E">
    <w:name w:val="0DD05E25944247B2B8E7B7B84640668E"/>
    <w:rsid w:val="00557223"/>
  </w:style>
  <w:style w:type="paragraph" w:customStyle="1" w:styleId="E812C9F3A4BB4328BCC56906AFAC9ED9">
    <w:name w:val="E812C9F3A4BB4328BCC56906AFAC9ED9"/>
    <w:rsid w:val="00557223"/>
  </w:style>
  <w:style w:type="paragraph" w:customStyle="1" w:styleId="0A23ACD42D6249B0AD938FC29D2AB630">
    <w:name w:val="0A23ACD42D6249B0AD938FC29D2AB630"/>
    <w:rsid w:val="00557223"/>
  </w:style>
  <w:style w:type="paragraph" w:customStyle="1" w:styleId="9F516EF4507F45C88E47B8A0BD777609">
    <w:name w:val="9F516EF4507F45C88E47B8A0BD777609"/>
    <w:rsid w:val="0055722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2011-12-15T00:00:00</PublishDate>
  <Abstract/>
  <CompanyAddress/>
  <CompanyPhone/>
  <CompanyFax/>
  <CompanyEmail/>
</CoverPageProperties>
</file>

<file path=customXml/item2.xml><?xml version="1.0" encoding="utf-8"?>
<tns:customPropertyEditors xmlns:tns="http://schemas.microsoft.com/office/2006/customDocumentInformationPanel">
  <tns:showOnOpen/>
  <tns:defaultPropertyEditorNamespace/>
</tns:customPropertyEditor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D5A5684-0530-4757-A6BC-CE2B812016C4}">
  <ds:schemaRefs>
    <ds:schemaRef ds:uri="http://schemas.microsoft.com/office/2006/customDocumentInformationPan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EquityMergeLetter.Dotx</Template>
  <TotalTime>2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Talbots Abroad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Madison Holden</dc:creator>
  <cp:lastModifiedBy>Madison Holden</cp:lastModifiedBy>
  <cp:revision>3</cp:revision>
  <dcterms:created xsi:type="dcterms:W3CDTF">2011-12-16T02:16:00Z</dcterms:created>
  <dcterms:modified xsi:type="dcterms:W3CDTF">2011-12-16T02:16:00Z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1033</vt:i4>
  </property>
  <property fmtid="{D5CDD505-2E9C-101B-9397-08002B2CF9AE}" pid="3" name="_Version">
    <vt:lpwstr>0809</vt:lpwstr>
  </property>
</Properties>
</file>